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35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吹田市民合唱団 印刷関連スケジュール</w:t>
      </w:r>
    </w:p>
    <w:p>
      <w:pPr>
        <w:pStyle w:val="Normal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印刷・広報担当は定演実行委員になるため、なるべく運営委員会に参加してほしい（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5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月以降で大丈夫）。</w:t>
      </w:r>
    </w:p>
    <w:p>
      <w:pPr>
        <w:pStyle w:val="Style36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p>
      <w:pPr>
        <w:pStyle w:val="3"/>
        <w:rPr>
          <w:rFonts w:ascii="ヒラギノ角ゴ ProN W3" w:hAnsi="ヒラギノ角ゴ ProN W3" w:eastAsia="ヒラギノ角ゴ ProN W3"/>
          <w:b/>
          <w:bCs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b/>
          <w:bCs/>
          <w:i w:val="false"/>
          <w:iCs w:val="false"/>
          <w:color w:val="000000"/>
        </w:rPr>
        <w:t>4</w:t>
      </w:r>
      <w:r>
        <w:rPr>
          <w:rFonts w:ascii="ヒラギノ角ゴ ProN W3" w:hAnsi="ヒラギノ角ゴ ProN W3" w:eastAsia="ヒラギノ角ゴ ProN W3"/>
          <w:b/>
          <w:bCs/>
          <w:i w:val="false"/>
          <w:iCs w:val="false"/>
          <w:color w:val="000000"/>
        </w:rPr>
        <w:t>月</w:t>
      </w:r>
      <w:r>
        <w:rPr>
          <w:rFonts w:ascii="ヒラギノ角ゴ ProN W3" w:hAnsi="ヒラギノ角ゴ ProN W3" w:eastAsia="ヒラギノ角ゴ ProN W3"/>
          <w:b/>
          <w:bCs/>
          <w:i w:val="false"/>
          <w:iCs w:val="false"/>
          <w:color w:val="000000"/>
          <w:sz w:val="26"/>
          <w:szCs w:val="30"/>
        </w:rPr>
        <w:t>上旬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まずはチラシのイメージをざっくり考え始める。「演奏会　チラシ」などで検索すると、いろいろなデザインが出てくるので参考にしてみてほしい。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最終的な仕上がりはどんなものでも構わないが、吹田市民合唱団らしい雰囲気が出ていると良い。ここ数回の印刷物は、少し型にはまっていて、デザインにはあまり力を入れていないため、無理に参考にする必要はない。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写真やイラストを使いたい場合は、以下の素材サイトが使える。自分が契約しているので無料で利用できる。</w:t>
      </w:r>
    </w:p>
    <w:p>
      <w:pPr>
        <w:pStyle w:val="Style28"/>
        <w:numPr>
          <w:ilvl w:val="0"/>
          <w:numId w:val="2"/>
        </w:numPr>
        <w:tabs>
          <w:tab w:val="clear" w:pos="720"/>
          <w:tab w:val="left" w:pos="0" w:leader="none"/>
        </w:tabs>
        <w:ind w:left="829" w:hanging="283"/>
        <w:rPr/>
      </w:pPr>
      <w:hyperlink r:id="rId2" w:tgtFrame="_new">
        <w:r>
          <w:rPr>
            <w:rStyle w:val="Style6"/>
            <w:rFonts w:eastAsia="ヒラギノ角ゴ ProN W3" w:ascii="ヒラギノ角ゴ ProN W3" w:hAnsi="ヒラギノ角ゴ ProN W3"/>
            <w:i w:val="false"/>
            <w:iCs w:val="false"/>
            <w:color w:val="000000"/>
          </w:rPr>
          <w:t>https://www.photo-ac.com/</w:t>
        </w:r>
      </w:hyperlink>
    </w:p>
    <w:p>
      <w:pPr>
        <w:pStyle w:val="Style28"/>
        <w:numPr>
          <w:ilvl w:val="0"/>
          <w:numId w:val="2"/>
        </w:numPr>
        <w:tabs>
          <w:tab w:val="clear" w:pos="720"/>
          <w:tab w:val="left" w:pos="0" w:leader="none"/>
        </w:tabs>
        <w:ind w:left="829" w:hanging="283"/>
        <w:rPr/>
      </w:pPr>
      <w:hyperlink r:id="rId3" w:tgtFrame="_new">
        <w:r>
          <w:rPr>
            <w:rStyle w:val="Style6"/>
            <w:rFonts w:eastAsia="ヒラギノ角ゴ ProN W3" w:ascii="ヒラギノ角ゴ ProN W3" w:hAnsi="ヒラギノ角ゴ ProN W3"/>
            <w:i w:val="false"/>
            <w:iCs w:val="false"/>
            <w:color w:val="000000"/>
          </w:rPr>
          <w:t>https://www.ac-illust.com/</w:t>
        </w:r>
      </w:hyperlink>
    </w:p>
    <w:p>
      <w:pPr>
        <w:pStyle w:val="Style36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p>
      <w:pPr>
        <w:pStyle w:val="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4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月下旬</w:t>
      </w:r>
    </w:p>
    <w:p>
      <w:pPr>
        <w:pStyle w:val="4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原稿：先生の写真・プロフィール文の確認（締切：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6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月中旬頃）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前回と変更がある場合は送ってもらう。西尾先生と羽根田先生については、練習時に確認しても良い。ただし、西尾先生が「後で確認して連絡します」と言った場合は、忘れられることが多いため注意が必要。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吉田さんは今回は出演できるか不明のため、チラシには掲載しないことで了解をもらっている。出演者が変更になった場合は、パンフレットのみに掲載する。</w:t>
      </w:r>
    </w:p>
    <w:p>
      <w:pPr>
        <w:pStyle w:val="Style28"/>
        <w:numPr>
          <w:ilvl w:val="0"/>
          <w:numId w:val="3"/>
        </w:numPr>
        <w:tabs>
          <w:tab w:val="clear" w:pos="720"/>
          <w:tab w:val="left" w:pos="0" w:leader="none"/>
        </w:tabs>
        <w:ind w:left="829" w:hanging="28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 xml:space="preserve">吉田周平さんには 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 xml:space="preserve">shuhei.pp.kd123@gmail.com 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へメールで確認する。</w:t>
      </w:r>
    </w:p>
    <w:p>
      <w:pPr>
        <w:pStyle w:val="Style28"/>
        <w:rPr/>
      </w:pPr>
      <w:r>
        <w:rPr>
          <w:rStyle w:val="Style8"/>
          <w:rFonts w:ascii="ヒラギノ角ゴ ProN W3" w:hAnsi="ヒラギノ角ゴ ProN W3" w:eastAsia="ヒラギノ角ゴ ProN W3"/>
          <w:i w:val="false"/>
          <w:iCs w:val="false"/>
          <w:color w:val="000000"/>
        </w:rPr>
        <w:t>吉田周平（よしだ しゅうへい）プロフィール全文：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br/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相愛大学音楽学部音楽学科打楽器専攻卒業。同大学音楽専攻科修了。同大学卒業演奏会、修了演奏会に出演。関西打楽器協会主催新人演奏会に出演。第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21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回日本クラシック音楽コンクール全国大会大学男子の部最高位受賞。第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16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回イタリア国際打楽器コンクール ティンパニ部門第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3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位。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2015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年度小沢征爾音楽塾メンバーとして、第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1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回セイジ・オザワ松本フェスティバルに参加。元コンセルトヘボウ管弦楽団ティンパニ奏者マリナス・コムスト氏、フライブルク音楽大学教授ベルンハルト・ヴルフ氏のマスタークラスを受講。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2018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年から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Sony Music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が展開する「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STAND UP! Orchestra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」メンバーとして活動中。現在、フリーランス打楽器奏者として、主に関西一円でオーケストラの客演奏者として活動している。</w:t>
      </w:r>
    </w:p>
    <w:p>
      <w:pPr>
        <w:pStyle w:val="Style36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p>
      <w:pPr>
        <w:pStyle w:val="4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原稿：吹田市民合唱団の紹介文（締切：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5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月下旬頃）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チラシ・パンフレットに掲載する簡単な紹介文。いつもほぼ同じ文面を使っているが、必要に応じて変更しても大丈夫。</w:t>
      </w:r>
    </w:p>
    <w:p>
      <w:pPr>
        <w:pStyle w:val="Style36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p>
      <w:pPr>
        <w:pStyle w:val="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5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チラシ・チケットの内容を検討する。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br/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どんな写真を使うか、どんなレイアウトにするかを考え始める。例年と同じパターンでも問題ないし、変えても良い。印刷費用はモノクロでもカラーでもあまり変わらない。</w:t>
      </w:r>
    </w:p>
    <w:p>
      <w:pPr>
        <w:pStyle w:val="Style28"/>
        <w:numPr>
          <w:ilvl w:val="0"/>
          <w:numId w:val="4"/>
        </w:numPr>
        <w:tabs>
          <w:tab w:val="clear" w:pos="720"/>
          <w:tab w:val="left" w:pos="0" w:leader="none"/>
        </w:tabs>
        <w:ind w:left="829" w:hanging="28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先生のプロフィールはチラシには掲載していないが、掲載しても問題ない。ただし、西尾先生・羽根田先生と相談する。</w:t>
      </w:r>
    </w:p>
    <w:p>
      <w:pPr>
        <w:pStyle w:val="Style28"/>
        <w:numPr>
          <w:ilvl w:val="0"/>
          <w:numId w:val="4"/>
        </w:numPr>
        <w:tabs>
          <w:tab w:val="clear" w:pos="720"/>
          <w:tab w:val="left" w:pos="0" w:leader="none"/>
        </w:tabs>
        <w:ind w:left="829" w:hanging="28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ステージ順や企画ステージのタイトルなどは、ステージ企画担当の村岡さん・岡部さん・小川さんに確認する（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6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月中旬までに決めてもらうよう依頼する）。</w:t>
      </w:r>
    </w:p>
    <w:p>
      <w:pPr>
        <w:pStyle w:val="4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パンフレット掲載用原稿の準備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曲紹介は先生に書いてもらっている。先生は忙しいため、できるだけ早めに依頼する。締切はお盆明けを目安にする。ただし早すぎると忘れられることがあるので、締切が近くなったら再度依頼する。</w:t>
      </w:r>
    </w:p>
    <w:p>
      <w:pPr>
        <w:pStyle w:val="Style36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p>
      <w:pPr>
        <w:pStyle w:val="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6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</w:t>
      </w:r>
    </w:p>
    <w:p>
      <w:pPr>
        <w:pStyle w:val="4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チラシ・チケットの仕上げ作業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印刷用データの作成と入稿作業は坂本が行う。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6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月末までにすべての原稿を集める。印刷自体は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1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週間ほどで可能だが、データ作成や調整の時間として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1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週間ほど確保できるとありがたい。</w:t>
      </w:r>
    </w:p>
    <w:p>
      <w:pPr>
        <w:pStyle w:val="4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パンフレットのレイアウト・デザインの検討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基本的にはチラシのデザインを踏襲するが、各要素の配置に工夫が必要。</w:t>
      </w:r>
    </w:p>
    <w:p>
      <w:pPr>
        <w:pStyle w:val="Style36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p>
      <w:pPr>
        <w:pStyle w:val="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7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月中旬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チラシ・チケットの印刷が完了する予定。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br/>
        <w:t>7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月第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2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〜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3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週の練習時に団員へ配布する（定演の約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3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ヶ月前が目安）。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印刷物は基本的に詫間さんのところに配送される。必要があれば、詫間さんに連絡して持ってきてもらう。</w:t>
      </w:r>
    </w:p>
    <w:p>
      <w:pPr>
        <w:pStyle w:val="Style36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p>
      <w:pPr>
        <w:pStyle w:val="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8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月下旬</w:t>
      </w:r>
    </w:p>
    <w:p>
      <w:pPr>
        <w:pStyle w:val="4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パンフレット用名簿の作成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8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月末時点でオンステージ予定の人をパンフレットに掲載する。</w:t>
      </w:r>
    </w:p>
    <w:p>
      <w:pPr>
        <w:pStyle w:val="4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パンフレット原稿の取りまとめ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8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月末にすべての原稿が揃っていると助かる。</w:t>
      </w:r>
    </w:p>
    <w:p>
      <w:pPr>
        <w:pStyle w:val="4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JASRAC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への著作権申請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これまで詫間さんが担当していた部分を、今回から印刷担当が引き継ぐ。申請はオンラインでも書類でも可能。方法については詫間さんに確認する。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基本的には演奏著作権の申請になるが、歌詞を印刷して配布する場合は許諾番号の取得が必要。</w:t>
      </w:r>
    </w:p>
    <w:p>
      <w:pPr>
        <w:pStyle w:val="Style28"/>
        <w:rPr/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参考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URL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：</w:t>
      </w:r>
      <w:hyperlink r:id="rId4" w:tgtFrame="_new">
        <w:r>
          <w:rPr>
            <w:rStyle w:val="Style6"/>
            <w:rFonts w:eastAsia="ヒラギノ角ゴ ProN W3" w:ascii="ヒラギノ角ゴ ProN W3" w:hAnsi="ヒラギノ角ゴ ProN W3"/>
            <w:i w:val="false"/>
            <w:iCs w:val="false"/>
            <w:color w:val="000000"/>
          </w:rPr>
          <w:t>https://www.jasrac.or.jp/users/event/index.html</w:t>
        </w:r>
      </w:hyperlink>
    </w:p>
    <w:p>
      <w:pPr>
        <w:pStyle w:val="Style36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p>
      <w:pPr>
        <w:pStyle w:val="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9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</w:t>
      </w:r>
    </w:p>
    <w:p>
      <w:pPr>
        <w:pStyle w:val="4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パンフレット印刷完了</w:t>
      </w:r>
    </w:p>
    <w:p>
      <w:pPr>
        <w:pStyle w:val="Style28"/>
        <w:numPr>
          <w:ilvl w:val="0"/>
          <w:numId w:val="5"/>
        </w:numPr>
        <w:tabs>
          <w:tab w:val="clear" w:pos="720"/>
          <w:tab w:val="left" w:pos="0" w:leader="none"/>
        </w:tabs>
        <w:ind w:left="829" w:hanging="28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9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月第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2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〜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3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週に印刷用データを準備し、校正後に印刷を行う。</w:t>
      </w:r>
    </w:p>
    <w:p>
      <w:pPr>
        <w:pStyle w:val="Style28"/>
        <w:numPr>
          <w:ilvl w:val="0"/>
          <w:numId w:val="5"/>
        </w:numPr>
        <w:tabs>
          <w:tab w:val="clear" w:pos="720"/>
          <w:tab w:val="left" w:pos="0" w:leader="none"/>
        </w:tabs>
        <w:ind w:left="829" w:hanging="28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9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20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日頃に印刷に出し、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9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月末までに印刷を完了する。</w:t>
      </w:r>
    </w:p>
    <w:p>
      <w:pPr>
        <w:pStyle w:val="Style28"/>
        <w:numPr>
          <w:ilvl w:val="0"/>
          <w:numId w:val="5"/>
        </w:numPr>
        <w:tabs>
          <w:tab w:val="clear" w:pos="720"/>
          <w:tab w:val="left" w:pos="0" w:leader="none"/>
        </w:tabs>
        <w:ind w:left="829" w:hanging="28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印刷物は例年詫間さんの自宅に届けているが、今年どうするかは検討が必要。</w:t>
      </w:r>
    </w:p>
    <w:p>
      <w:pPr>
        <w:pStyle w:val="Style36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p>
      <w:pPr>
        <w:pStyle w:val="3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10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月</w:t>
      </w: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  <w:t>5</w:t>
      </w: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日（日）</w:t>
      </w:r>
    </w:p>
    <w:p>
      <w:pPr>
        <w:pStyle w:val="Style28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ascii="ヒラギノ角ゴ ProN W3" w:hAnsi="ヒラギノ角ゴ ProN W3" w:eastAsia="ヒラギノ角ゴ ProN W3"/>
          <w:i w:val="false"/>
          <w:iCs w:val="false"/>
          <w:color w:val="000000"/>
        </w:rPr>
        <w:t>定演当日</w:t>
      </w:r>
    </w:p>
    <w:p>
      <w:pPr>
        <w:pStyle w:val="Style36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p>
      <w:pPr>
        <w:pStyle w:val="2"/>
        <w:spacing w:before="200" w:after="200"/>
        <w:rPr>
          <w:rFonts w:ascii="ヒラギノ角ゴ ProN W3" w:hAnsi="ヒラギノ角ゴ ProN W3" w:eastAsia="ヒラギノ角ゴ ProN W3"/>
          <w:i w:val="false"/>
          <w:i w:val="false"/>
          <w:iCs w:val="false"/>
          <w:color w:val="000000"/>
        </w:rPr>
      </w:pPr>
      <w:r>
        <w:rPr>
          <w:rFonts w:eastAsia="ヒラギノ角ゴ ProN W3" w:ascii="ヒラギノ角ゴ ProN W3" w:hAnsi="ヒラギノ角ゴ ProN W3"/>
          <w:i w:val="false"/>
          <w:iCs w:val="false"/>
          <w:color w:val="000000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A-OTF UD新ゴ Pr6N L"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80"/>
    <w:family w:val="modern"/>
    <w:pitch w:val="fixed"/>
  </w:font>
  <w:font w:name="Liberation Sans">
    <w:altName w:val="Arial"/>
    <w:charset w:val="80"/>
    <w:family w:val="swiss"/>
    <w:pitch w:val="variable"/>
  </w:font>
  <w:font w:name="ヒラギノ角ゴ ProN W3"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ExpandShiftReturn/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40" w:before="0" w:after="0"/>
      <w:ind w:left="120" w:hanging="0"/>
      <w:jc w:val="left"/>
    </w:pPr>
    <w:rPr>
      <w:rFonts w:ascii="A-OTF UD新ゴ Pr6N L" w:hAnsi="A-OTF UD新ゴ Pr6N L" w:eastAsia="A-OTF UD新ゴ Pr6N L" w:cs="" w:cstheme="minorBidi"/>
      <w:color w:val="auto"/>
      <w:kern w:val="0"/>
      <w:sz w:val="22"/>
      <w:szCs w:val="22"/>
      <w:lang w:eastAsia="ja-JP" w:val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Style27"/>
    <w:next w:val="Style28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eastAsia="Segoe UI" w:cs="Tahoma"/>
      <w:b/>
      <w:bCs/>
      <w:sz w:val="20"/>
      <w:szCs w:val="20"/>
    </w:rPr>
  </w:style>
  <w:style w:type="paragraph" w:styleId="6">
    <w:name w:val="Heading 6"/>
    <w:basedOn w:val="Style27"/>
    <w:next w:val="Style28"/>
    <w:qFormat/>
    <w:pPr>
      <w:numPr>
        <w:ilvl w:val="5"/>
        <w:numId w:val="1"/>
      </w:numPr>
      <w:spacing w:before="60" w:after="60"/>
      <w:outlineLvl w:val="5"/>
    </w:pPr>
    <w:rPr>
      <w:rFonts w:ascii="Liberation Serif" w:hAnsi="Liberation Serif" w:eastAsia="Segoe UI" w:cs="Tahoma"/>
      <w:b/>
      <w:bCs/>
      <w:sz w:val="14"/>
      <w:szCs w:val="14"/>
    </w:rPr>
  </w:style>
  <w:style w:type="paragraph" w:styleId="7">
    <w:name w:val="Heading 7"/>
    <w:basedOn w:val="Style27"/>
    <w:next w:val="Style28"/>
    <w:qFormat/>
    <w:pPr>
      <w:numPr>
        <w:ilvl w:val="0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8">
    <w:name w:val="Heading 8"/>
    <w:basedOn w:val="Style27"/>
    <w:next w:val="Style28"/>
    <w:qFormat/>
    <w:pPr>
      <w:numPr>
        <w:ilvl w:val="0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Style27"/>
    <w:next w:val="Style28"/>
    <w:qFormat/>
    <w:pPr>
      <w:numPr>
        <w:ilvl w:val="0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5">
    <w:name w:val="Emphasis"/>
    <w:basedOn w:val="DefaultParagraphFont"/>
    <w:uiPriority w:val="20"/>
    <w:qFormat/>
    <w:rsid w:val="00d1197d"/>
    <w:rPr>
      <w:i/>
      <w:iCs/>
    </w:rPr>
  </w:style>
  <w:style w:type="character" w:styleId="Style6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Style7">
    <w:name w:val="箇条書き"/>
    <w:qFormat/>
    <w:rPr>
      <w:rFonts w:ascii="OpenSymbol" w:hAnsi="OpenSymbol" w:eastAsia="OpenSymbol" w:cs="OpenSymbol"/>
    </w:rPr>
  </w:style>
  <w:style w:type="character" w:styleId="Style8">
    <w:name w:val="Strong"/>
    <w:qFormat/>
    <w:rPr>
      <w:b/>
      <w:bCs/>
    </w:rPr>
  </w:style>
  <w:style w:type="character" w:styleId="Style9">
    <w:name w:val="例"/>
    <w:qFormat/>
    <w:rPr>
      <w:rFonts w:ascii="Liberation Mono" w:hAnsi="Liberation Mono" w:eastAsia="NSimSun" w:cs="Liberation Mono"/>
    </w:rPr>
  </w:style>
  <w:style w:type="character" w:styleId="Style10">
    <w:name w:val="ユーザー入力"/>
    <w:qFormat/>
    <w:rPr>
      <w:rFonts w:ascii="Liberation Mono" w:hAnsi="Liberation Mono" w:eastAsia="NSimSun" w:cs="Liberation Mono"/>
    </w:rPr>
  </w:style>
  <w:style w:type="character" w:styleId="Style11">
    <w:name w:val="キャプションの文字"/>
    <w:qFormat/>
    <w:rPr/>
  </w:style>
  <w:style w:type="character" w:styleId="Style12">
    <w:name w:val="定義"/>
    <w:qFormat/>
    <w:rPr/>
  </w:style>
  <w:style w:type="character" w:styleId="Style13">
    <w:name w:val="Endnote Reference"/>
    <w:rPr>
      <w:vertAlign w:val="superscript"/>
    </w:rPr>
  </w:style>
  <w:style w:type="character" w:styleId="Style14">
    <w:name w:val="文末脚注番号"/>
    <w:qFormat/>
    <w:rPr/>
  </w:style>
  <w:style w:type="character" w:styleId="Style15">
    <w:name w:val="Footnote Reference"/>
    <w:rPr>
      <w:vertAlign w:val="superscript"/>
    </w:rPr>
  </w:style>
  <w:style w:type="character" w:styleId="Style16">
    <w:name w:val="脚注番号"/>
    <w:qFormat/>
    <w:rPr/>
  </w:style>
  <w:style w:type="character" w:styleId="Style17">
    <w:name w:val="ドロップキャップ"/>
    <w:qFormat/>
    <w:rPr/>
  </w:style>
  <w:style w:type="character" w:styleId="Style18">
    <w:name w:val="等幅"/>
    <w:qFormat/>
    <w:rPr>
      <w:rFonts w:ascii="Liberation Mono" w:hAnsi="Liberation Mono" w:eastAsia="NSimSun" w:cs="Liberation Mono"/>
    </w:rPr>
  </w:style>
  <w:style w:type="character" w:styleId="Style19">
    <w:name w:val="ふりがな"/>
    <w:qFormat/>
    <w:rPr>
      <w:sz w:val="12"/>
      <w:szCs w:val="12"/>
      <w:u w:val="none"/>
      <w:em w:val="none"/>
    </w:rPr>
  </w:style>
  <w:style w:type="character" w:styleId="Style20">
    <w:name w:val="Page Number"/>
    <w:rPr/>
  </w:style>
  <w:style w:type="character" w:styleId="Style21">
    <w:name w:val="索引の主項目"/>
    <w:qFormat/>
    <w:rPr>
      <w:b/>
      <w:bCs/>
    </w:rPr>
  </w:style>
  <w:style w:type="character" w:styleId="Style22">
    <w:name w:val="縦書き番号付け記号"/>
    <w:qFormat/>
    <w:rPr>
      <w:eastAsianLayout w:vert="true"/>
    </w:rPr>
  </w:style>
  <w:style w:type="character" w:styleId="Style23">
    <w:name w:val="索引ジャンプ"/>
    <w:qFormat/>
    <w:rPr/>
  </w:style>
  <w:style w:type="character" w:styleId="Style24">
    <w:name w:val="Line Number"/>
    <w:rPr/>
  </w:style>
  <w:style w:type="character" w:styleId="Style25">
    <w:name w:val="番号付け記号"/>
    <w:qFormat/>
    <w:rPr/>
  </w:style>
  <w:style w:type="character" w:styleId="Style26">
    <w:name w:val="プレースホルダー"/>
    <w:qFormat/>
    <w:rPr>
      <w:smallCaps/>
      <w:color w:val="008080"/>
      <w:u w:val="dotted"/>
    </w:rPr>
  </w:style>
  <w:style w:type="paragraph" w:styleId="Style27">
    <w:name w:val="見出し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Noto Sans CJK JP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索引"/>
    <w:basedOn w:val="Normal"/>
    <w:qFormat/>
    <w:pPr>
      <w:suppressLineNumbers/>
    </w:pPr>
    <w:rPr>
      <w:rFonts w:cs="Lucida Sans"/>
    </w:rPr>
  </w:style>
  <w:style w:type="paragraph" w:styleId="Style32">
    <w:name w:val="ヘッダーとフッター"/>
    <w:basedOn w:val="Normal"/>
    <w:qFormat/>
    <w:pPr/>
    <w:rPr/>
  </w:style>
  <w:style w:type="paragraph" w:styleId="Style33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34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35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36">
    <w:name w:val="横線"/>
    <w:basedOn w:val="Normal"/>
    <w:next w:val="Style28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Style37">
    <w:name w:val="End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Style38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Style39">
    <w:name w:val="リストの内容"/>
    <w:basedOn w:val="Normal"/>
    <w:qFormat/>
    <w:pPr>
      <w:ind w:left="567" w:right="0" w:hanging="0"/>
    </w:pPr>
    <w:rPr/>
  </w:style>
  <w:style w:type="paragraph" w:styleId="Style40">
    <w:name w:val="リストの見出し"/>
    <w:basedOn w:val="Normal"/>
    <w:next w:val="Style39"/>
    <w:qFormat/>
    <w:pPr>
      <w:ind w:left="0" w:right="0" w:hanging="0"/>
    </w:pPr>
    <w:rPr/>
  </w:style>
  <w:style w:type="paragraph" w:styleId="Style41">
    <w:name w:val="枠の内容"/>
    <w:basedOn w:val="Normal"/>
    <w:qFormat/>
    <w:pPr/>
    <w:rPr/>
  </w:style>
  <w:style w:type="paragraph" w:styleId="Style42">
    <w:name w:val="整形済みテキスト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yle43">
    <w:name w:val="Index Heading"/>
    <w:basedOn w:val="Style27"/>
    <w:pPr>
      <w:suppressLineNumbers/>
      <w:ind w:left="0" w:right="0" w:hanging="0"/>
    </w:pPr>
    <w:rPr>
      <w:b/>
      <w:bCs/>
      <w:sz w:val="32"/>
      <w:szCs w:val="32"/>
    </w:rPr>
  </w:style>
  <w:style w:type="paragraph" w:styleId="Style44">
    <w:name w:val="図索引見出し"/>
    <w:basedOn w:val="Style43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Style45">
    <w:name w:val="ユーザー定義の索引見出し"/>
    <w:basedOn w:val="Style43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Style46">
    <w:name w:val="TOC Heading"/>
    <w:basedOn w:val="Style43"/>
    <w:pPr>
      <w:suppressLineNumbers/>
      <w:ind w:left="0" w:right="0" w:hanging="0"/>
    </w:pPr>
    <w:rPr>
      <w:b/>
      <w:bCs/>
      <w:sz w:val="32"/>
      <w:szCs w:val="32"/>
    </w:rPr>
  </w:style>
  <w:style w:type="paragraph" w:styleId="Style47">
    <w:name w:val="Table of Authorities"/>
    <w:basedOn w:val="Style43"/>
    <w:pPr>
      <w:suppressLineNumbers/>
      <w:ind w:left="0" w:right="0" w:hanging="0"/>
    </w:pPr>
    <w:rPr>
      <w:b/>
      <w:bCs/>
      <w:sz w:val="32"/>
      <w:szCs w:val="32"/>
    </w:rPr>
  </w:style>
  <w:style w:type="paragraph" w:styleId="Style48">
    <w:name w:val="オブジェクト索引見出し"/>
    <w:basedOn w:val="Style43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Style49">
    <w:name w:val="表索引見出し"/>
    <w:basedOn w:val="Style43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Style50">
    <w:name w:val="表の内容"/>
    <w:basedOn w:val="Normal"/>
    <w:qFormat/>
    <w:pPr>
      <w:widowControl w:val="false"/>
      <w:suppressLineNumbers/>
    </w:pPr>
    <w:rPr/>
  </w:style>
  <w:style w:type="paragraph" w:styleId="Style51">
    <w:name w:val="表の見出し"/>
    <w:basedOn w:val="Style50"/>
    <w:qFormat/>
    <w:pPr>
      <w:suppressLineNumbers/>
      <w:jc w:val="center"/>
    </w:pPr>
    <w:rPr>
      <w:b/>
      <w:bCs/>
    </w:rPr>
  </w:style>
  <w:style w:type="paragraph" w:styleId="Style52">
    <w:name w:val="図"/>
    <w:basedOn w:val="Style30"/>
    <w:qFormat/>
    <w:pPr/>
    <w:rPr/>
  </w:style>
  <w:style w:type="paragraph" w:styleId="Style53">
    <w:name w:val="表"/>
    <w:basedOn w:val="Style30"/>
    <w:qFormat/>
    <w:pPr/>
    <w:rPr/>
  </w:style>
  <w:style w:type="paragraph" w:styleId="Style54">
    <w:name w:val="テキスト"/>
    <w:basedOn w:val="Style30"/>
    <w:qFormat/>
    <w:pPr/>
    <w:rPr/>
  </w:style>
  <w:style w:type="paragraph" w:styleId="Style55">
    <w:name w:val="Table of Figures"/>
    <w:basedOn w:val="Style30"/>
    <w:pPr/>
    <w:rPr/>
  </w:style>
  <w:style w:type="paragraph" w:styleId="Style56">
    <w:name w:val="ヘッダー左"/>
    <w:basedOn w:val="Style33"/>
    <w:qFormat/>
    <w:pPr>
      <w:suppressLineNumbers/>
      <w:tabs>
        <w:tab w:val="clear" w:pos="4680"/>
        <w:tab w:val="clear" w:pos="9360"/>
        <w:tab w:val="center" w:pos="4819" w:leader="none"/>
        <w:tab w:val="right" w:pos="9638" w:leader="none"/>
      </w:tabs>
    </w:pPr>
    <w:rPr/>
  </w:style>
  <w:style w:type="paragraph" w:styleId="Style57">
    <w:name w:val="ヘッダー右"/>
    <w:basedOn w:val="Style33"/>
    <w:qFormat/>
    <w:pPr>
      <w:suppressLineNumbers/>
      <w:tabs>
        <w:tab w:val="clear" w:pos="4680"/>
        <w:tab w:val="clear" w:pos="9360"/>
        <w:tab w:val="center" w:pos="4819" w:leader="none"/>
        <w:tab w:val="right" w:pos="9638" w:leader="none"/>
      </w:tabs>
      <w:jc w:val="right"/>
    </w:pPr>
    <w:rPr/>
  </w:style>
  <w:style w:type="paragraph" w:styleId="Style58">
    <w:name w:val="Footer"/>
    <w:basedOn w:val="Style32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59">
    <w:name w:val="フッター 右"/>
    <w:basedOn w:val="Style58"/>
    <w:qFormat/>
    <w:pPr>
      <w:suppressLineNumbers/>
      <w:jc w:val="right"/>
    </w:pPr>
    <w:rPr/>
  </w:style>
  <w:style w:type="paragraph" w:styleId="Style60">
    <w:name w:val="フッター 左"/>
    <w:basedOn w:val="Style58"/>
    <w:qFormat/>
    <w:pPr>
      <w:suppressLineNumbers/>
    </w:pPr>
    <w:rPr/>
  </w:style>
  <w:style w:type="paragraph" w:styleId="Style61">
    <w:name w:val="イラストレーション"/>
    <w:basedOn w:val="Style30"/>
    <w:qFormat/>
    <w:pPr/>
    <w:rPr/>
  </w:style>
  <w:style w:type="paragraph" w:styleId="11">
    <w:name w:val="表索引 1"/>
    <w:basedOn w:val="Style31"/>
    <w:qFormat/>
    <w:pPr>
      <w:tabs>
        <w:tab w:val="clear" w:pos="720"/>
        <w:tab w:val="right" w:pos="9638" w:leader="dot"/>
      </w:tabs>
      <w:ind w:left="0" w:right="0" w:hanging="0"/>
    </w:pPr>
    <w:rPr/>
  </w:style>
  <w:style w:type="paragraph" w:styleId="71">
    <w:name w:val="TOC 7"/>
    <w:basedOn w:val="Style31"/>
    <w:pPr>
      <w:tabs>
        <w:tab w:val="clear" w:pos="720"/>
        <w:tab w:val="right" w:pos="7940" w:leader="dot"/>
      </w:tabs>
      <w:ind w:left="1698" w:right="0" w:hanging="0"/>
    </w:pPr>
    <w:rPr/>
  </w:style>
  <w:style w:type="paragraph" w:styleId="12">
    <w:name w:val="図索引 1"/>
    <w:basedOn w:val="Style31"/>
    <w:qFormat/>
    <w:pPr>
      <w:tabs>
        <w:tab w:val="clear" w:pos="720"/>
        <w:tab w:val="right" w:pos="9638" w:leader="dot"/>
      </w:tabs>
      <w:ind w:left="0" w:right="0" w:hanging="0"/>
    </w:pPr>
    <w:rPr/>
  </w:style>
  <w:style w:type="paragraph" w:styleId="13">
    <w:name w:val="ユーザー定義の索引 1"/>
    <w:basedOn w:val="Style31"/>
    <w:qFormat/>
    <w:pPr>
      <w:tabs>
        <w:tab w:val="clear" w:pos="720"/>
        <w:tab w:val="right" w:pos="9638" w:leader="dot"/>
      </w:tabs>
      <w:ind w:left="0" w:right="0" w:hanging="0"/>
    </w:pPr>
    <w:rPr/>
  </w:style>
  <w:style w:type="paragraph" w:styleId="21">
    <w:name w:val="ユーザー定義の索引 2"/>
    <w:basedOn w:val="Style31"/>
    <w:qFormat/>
    <w:pPr>
      <w:tabs>
        <w:tab w:val="clear" w:pos="720"/>
        <w:tab w:val="right" w:pos="9355" w:leader="dot"/>
      </w:tabs>
      <w:ind w:left="283" w:right="0" w:hanging="0"/>
    </w:pPr>
    <w:rPr/>
  </w:style>
  <w:style w:type="paragraph" w:styleId="31">
    <w:name w:val="ユーザー定義の索引 3"/>
    <w:basedOn w:val="Style31"/>
    <w:qFormat/>
    <w:pPr>
      <w:tabs>
        <w:tab w:val="clear" w:pos="720"/>
        <w:tab w:val="right" w:pos="9072" w:leader="dot"/>
      </w:tabs>
      <w:ind w:left="566" w:right="0" w:hanging="0"/>
    </w:pPr>
    <w:rPr/>
  </w:style>
  <w:style w:type="paragraph" w:styleId="41">
    <w:name w:val="ユーザー定義の索引 4"/>
    <w:basedOn w:val="Style31"/>
    <w:qFormat/>
    <w:pPr>
      <w:tabs>
        <w:tab w:val="clear" w:pos="720"/>
        <w:tab w:val="right" w:pos="8789" w:leader="dot"/>
      </w:tabs>
      <w:ind w:left="849" w:right="0" w:hanging="0"/>
    </w:pPr>
    <w:rPr/>
  </w:style>
  <w:style w:type="paragraph" w:styleId="51">
    <w:name w:val="ユーザー定義の索引 5"/>
    <w:basedOn w:val="Style31"/>
    <w:qFormat/>
    <w:pPr>
      <w:tabs>
        <w:tab w:val="clear" w:pos="720"/>
        <w:tab w:val="right" w:pos="8506" w:leader="dot"/>
      </w:tabs>
      <w:ind w:left="1132" w:right="0" w:hanging="0"/>
    </w:pPr>
    <w:rPr/>
  </w:style>
  <w:style w:type="paragraph" w:styleId="61">
    <w:name w:val="ユーザー定義の索引 6"/>
    <w:basedOn w:val="Style31"/>
    <w:qFormat/>
    <w:pPr>
      <w:tabs>
        <w:tab w:val="clear" w:pos="720"/>
        <w:tab w:val="right" w:pos="8223" w:leader="dot"/>
      </w:tabs>
      <w:ind w:left="1415" w:right="0" w:hanging="0"/>
    </w:pPr>
    <w:rPr/>
  </w:style>
  <w:style w:type="paragraph" w:styleId="72">
    <w:name w:val="ユーザー定義の索引 7"/>
    <w:basedOn w:val="Style31"/>
    <w:qFormat/>
    <w:pPr>
      <w:tabs>
        <w:tab w:val="clear" w:pos="720"/>
        <w:tab w:val="right" w:pos="7940" w:leader="dot"/>
      </w:tabs>
      <w:ind w:left="1698" w:right="0" w:hanging="0"/>
    </w:pPr>
    <w:rPr/>
  </w:style>
  <w:style w:type="paragraph" w:styleId="81">
    <w:name w:val="ユーザー定義の索引 8"/>
    <w:basedOn w:val="Style31"/>
    <w:qFormat/>
    <w:pPr>
      <w:tabs>
        <w:tab w:val="clear" w:pos="720"/>
        <w:tab w:val="right" w:pos="7657" w:leader="dot"/>
      </w:tabs>
      <w:ind w:left="1981" w:right="0" w:hanging="0"/>
    </w:pPr>
    <w:rPr/>
  </w:style>
  <w:style w:type="paragraph" w:styleId="91">
    <w:name w:val="ユーザー定義の索引 9"/>
    <w:basedOn w:val="Style31"/>
    <w:qFormat/>
    <w:pPr>
      <w:tabs>
        <w:tab w:val="clear" w:pos="720"/>
        <w:tab w:val="right" w:pos="7374" w:leader="dot"/>
      </w:tabs>
      <w:ind w:left="2264" w:right="0" w:hanging="0"/>
    </w:pPr>
    <w:rPr/>
  </w:style>
  <w:style w:type="paragraph" w:styleId="10">
    <w:name w:val="ユーザー定義の索引 10"/>
    <w:basedOn w:val="Style31"/>
    <w:qFormat/>
    <w:pPr>
      <w:tabs>
        <w:tab w:val="clear" w:pos="720"/>
        <w:tab w:val="right" w:pos="7091" w:leader="dot"/>
      </w:tabs>
      <w:ind w:left="2547" w:right="0" w:hanging="0"/>
    </w:pPr>
    <w:rPr/>
  </w:style>
  <w:style w:type="paragraph" w:styleId="14">
    <w:name w:val="TOC 1"/>
    <w:basedOn w:val="Style31"/>
    <w:pPr>
      <w:tabs>
        <w:tab w:val="clear" w:pos="720"/>
        <w:tab w:val="right" w:pos="9638" w:leader="dot"/>
      </w:tabs>
      <w:ind w:left="0" w:right="0" w:hanging="0"/>
    </w:pPr>
    <w:rPr/>
  </w:style>
  <w:style w:type="paragraph" w:styleId="22">
    <w:name w:val="TOC 2"/>
    <w:basedOn w:val="Style31"/>
    <w:pPr>
      <w:tabs>
        <w:tab w:val="clear" w:pos="720"/>
        <w:tab w:val="right" w:pos="9355" w:leader="dot"/>
      </w:tabs>
      <w:ind w:left="283" w:right="0" w:hanging="0"/>
    </w:pPr>
    <w:rPr/>
  </w:style>
  <w:style w:type="paragraph" w:styleId="32">
    <w:name w:val="TOC 3"/>
    <w:basedOn w:val="Style31"/>
    <w:pPr>
      <w:tabs>
        <w:tab w:val="clear" w:pos="720"/>
        <w:tab w:val="right" w:pos="9072" w:leader="dot"/>
      </w:tabs>
      <w:ind w:left="566" w:right="0" w:hanging="0"/>
    </w:pPr>
    <w:rPr/>
  </w:style>
  <w:style w:type="paragraph" w:styleId="42">
    <w:name w:val="TOC 4"/>
    <w:basedOn w:val="Style31"/>
    <w:pPr>
      <w:tabs>
        <w:tab w:val="clear" w:pos="720"/>
        <w:tab w:val="right" w:pos="8789" w:leader="dot"/>
      </w:tabs>
      <w:ind w:left="849" w:right="0" w:hanging="0"/>
    </w:pPr>
    <w:rPr/>
  </w:style>
  <w:style w:type="paragraph" w:styleId="52">
    <w:name w:val="TOC 5"/>
    <w:basedOn w:val="Style31"/>
    <w:pPr>
      <w:tabs>
        <w:tab w:val="clear" w:pos="720"/>
        <w:tab w:val="right" w:pos="8506" w:leader="dot"/>
      </w:tabs>
      <w:ind w:left="1132" w:right="0" w:hanging="0"/>
    </w:pPr>
    <w:rPr/>
  </w:style>
  <w:style w:type="paragraph" w:styleId="62">
    <w:name w:val="TOC 6"/>
    <w:basedOn w:val="Style31"/>
    <w:pPr>
      <w:tabs>
        <w:tab w:val="clear" w:pos="720"/>
        <w:tab w:val="right" w:pos="8223" w:leader="dot"/>
      </w:tabs>
      <w:ind w:left="1415" w:right="0" w:hanging="0"/>
    </w:pPr>
    <w:rPr/>
  </w:style>
  <w:style w:type="paragraph" w:styleId="82">
    <w:name w:val="TOC 8"/>
    <w:basedOn w:val="Style31"/>
    <w:pPr>
      <w:tabs>
        <w:tab w:val="clear" w:pos="720"/>
        <w:tab w:val="right" w:pos="7657" w:leader="dot"/>
      </w:tabs>
      <w:ind w:left="1981" w:right="0" w:hanging="0"/>
    </w:pPr>
    <w:rPr/>
  </w:style>
  <w:style w:type="paragraph" w:styleId="92">
    <w:name w:val="TOC 9"/>
    <w:basedOn w:val="Style31"/>
    <w:pPr>
      <w:tabs>
        <w:tab w:val="clear" w:pos="720"/>
        <w:tab w:val="right" w:pos="7374" w:leader="dot"/>
      </w:tabs>
      <w:ind w:left="2264" w:right="0" w:hanging="0"/>
    </w:pPr>
    <w:rPr/>
  </w:style>
  <w:style w:type="paragraph" w:styleId="101">
    <w:name w:val="目次 10"/>
    <w:basedOn w:val="Style31"/>
    <w:qFormat/>
    <w:pPr>
      <w:tabs>
        <w:tab w:val="clear" w:pos="720"/>
        <w:tab w:val="right" w:pos="7091" w:leader="dot"/>
      </w:tabs>
      <w:ind w:left="2547" w:right="0" w:hanging="0"/>
    </w:pPr>
    <w:rPr/>
  </w:style>
  <w:style w:type="paragraph" w:styleId="15">
    <w:name w:val="参考文献表 1"/>
    <w:basedOn w:val="Style31"/>
    <w:qFormat/>
    <w:pPr>
      <w:tabs>
        <w:tab w:val="clear" w:pos="720"/>
        <w:tab w:val="right" w:pos="9638" w:leader="dot"/>
      </w:tabs>
      <w:ind w:left="0" w:right="0" w:hanging="0"/>
    </w:pPr>
    <w:rPr/>
  </w:style>
  <w:style w:type="paragraph" w:styleId="16">
    <w:name w:val="オブジェクト索引 1"/>
    <w:basedOn w:val="Style31"/>
    <w:qFormat/>
    <w:pPr>
      <w:tabs>
        <w:tab w:val="clear" w:pos="720"/>
        <w:tab w:val="right" w:pos="9638" w:leader="dot"/>
      </w:tabs>
      <w:ind w:left="0" w:right="0" w:hanging="0"/>
    </w:pPr>
    <w:rPr/>
  </w:style>
  <w:style w:type="paragraph" w:styleId="17">
    <w:name w:val="Index 1"/>
    <w:basedOn w:val="Style31"/>
    <w:pPr>
      <w:ind w:left="0" w:right="0" w:hanging="0"/>
    </w:pPr>
    <w:rPr/>
  </w:style>
  <w:style w:type="paragraph" w:styleId="23">
    <w:name w:val="Index 2"/>
    <w:basedOn w:val="Style31"/>
    <w:pPr>
      <w:ind w:left="283" w:right="0" w:hanging="0"/>
    </w:pPr>
    <w:rPr/>
  </w:style>
  <w:style w:type="paragraph" w:styleId="33">
    <w:name w:val="Index 3"/>
    <w:basedOn w:val="Style31"/>
    <w:pPr>
      <w:ind w:left="566" w:right="0" w:hanging="0"/>
    </w:pPr>
    <w:rPr/>
  </w:style>
  <w:style w:type="paragraph" w:styleId="Style62">
    <w:name w:val="索引 セパレーター"/>
    <w:basedOn w:val="Style31"/>
    <w:qFormat/>
    <w:pPr>
      <w:ind w:left="0" w:right="0" w:hanging="0"/>
    </w:pPr>
    <w:rPr/>
  </w:style>
  <w:style w:type="paragraph" w:styleId="102">
    <w:name w:val="見出し 10"/>
    <w:basedOn w:val="Style27"/>
    <w:next w:val="Style28"/>
    <w:qFormat/>
    <w:pPr>
      <w:numPr>
        <w:ilvl w:val="0"/>
        <w:numId w:val="1"/>
      </w:numPr>
      <w:spacing w:before="60" w:after="60"/>
      <w:outlineLvl w:val="8"/>
    </w:pPr>
    <w:rPr>
      <w:b/>
      <w:bCs/>
      <w:sz w:val="21"/>
      <w:szCs w:val="21"/>
    </w:rPr>
  </w:style>
  <w:style w:type="paragraph" w:styleId="Style63">
    <w:name w:val="Annotation Text"/>
    <w:basedOn w:val="Style28"/>
    <w:pPr>
      <w:ind w:left="2268" w:right="0" w:hanging="0"/>
    </w:pPr>
    <w:rPr/>
  </w:style>
  <w:style w:type="paragraph" w:styleId="Style64">
    <w:name w:val="箇条書きインデント"/>
    <w:basedOn w:val="Style28"/>
    <w:qFormat/>
    <w:pPr>
      <w:tabs>
        <w:tab w:val="clear" w:pos="720"/>
        <w:tab w:val="left" w:pos="0" w:leader="none"/>
      </w:tabs>
      <w:ind w:left="2835" w:right="0" w:hanging="2551"/>
    </w:pPr>
    <w:rPr/>
  </w:style>
  <w:style w:type="paragraph" w:styleId="53">
    <w:name w:val="番号付け 5 続き"/>
    <w:basedOn w:val="Style29"/>
    <w:qFormat/>
    <w:pPr>
      <w:spacing w:before="0" w:after="120"/>
      <w:ind w:left="1800" w:right="0" w:hanging="0"/>
    </w:pPr>
    <w:rPr/>
  </w:style>
  <w:style w:type="paragraph" w:styleId="18">
    <w:name w:val="List 2"/>
    <w:basedOn w:val="Style29"/>
    <w:pPr>
      <w:spacing w:before="0" w:after="120"/>
      <w:ind w:left="360" w:right="0" w:hanging="360"/>
    </w:pPr>
    <w:rPr/>
  </w:style>
  <w:style w:type="paragraph" w:styleId="19">
    <w:name w:val="List Continue"/>
    <w:basedOn w:val="Style29"/>
    <w:pPr>
      <w:spacing w:before="0" w:after="120"/>
      <w:ind w:left="360" w:right="0" w:hanging="0"/>
    </w:pPr>
    <w:rPr/>
  </w:style>
  <w:style w:type="paragraph" w:styleId="110">
    <w:name w:val="箇条書き1終り"/>
    <w:basedOn w:val="Style29"/>
    <w:next w:val="18"/>
    <w:qFormat/>
    <w:pPr>
      <w:spacing w:before="0" w:after="240"/>
      <w:ind w:left="360" w:right="0" w:hanging="360"/>
    </w:pPr>
    <w:rPr/>
  </w:style>
  <w:style w:type="paragraph" w:styleId="111">
    <w:name w:val="箇条書き1始め"/>
    <w:basedOn w:val="Style29"/>
    <w:next w:val="18"/>
    <w:qFormat/>
    <w:pPr>
      <w:spacing w:before="240" w:after="120"/>
      <w:ind w:left="360" w:right="0" w:hanging="360"/>
    </w:pPr>
    <w:rPr/>
  </w:style>
  <w:style w:type="paragraph" w:styleId="24">
    <w:name w:val="List Bullet 3"/>
    <w:basedOn w:val="Style29"/>
    <w:pPr>
      <w:spacing w:before="0" w:after="120"/>
      <w:ind w:left="720" w:right="0" w:hanging="360"/>
    </w:pPr>
    <w:rPr/>
  </w:style>
  <w:style w:type="paragraph" w:styleId="25">
    <w:name w:val="List Continue 2"/>
    <w:basedOn w:val="Style29"/>
    <w:pPr>
      <w:spacing w:before="0" w:after="120"/>
      <w:ind w:left="720" w:right="0" w:hanging="0"/>
    </w:pPr>
    <w:rPr/>
  </w:style>
  <w:style w:type="paragraph" w:styleId="26">
    <w:name w:val="箇条書き2終り"/>
    <w:basedOn w:val="Style29"/>
    <w:next w:val="24"/>
    <w:qFormat/>
    <w:pPr>
      <w:spacing w:before="0" w:after="240"/>
      <w:ind w:left="720" w:right="0" w:hanging="360"/>
    </w:pPr>
    <w:rPr/>
  </w:style>
  <w:style w:type="paragraph" w:styleId="27">
    <w:name w:val="箇条書き2始め"/>
    <w:basedOn w:val="Style29"/>
    <w:next w:val="24"/>
    <w:qFormat/>
    <w:pPr>
      <w:spacing w:before="240" w:after="120"/>
      <w:ind w:left="720" w:right="0" w:hanging="360"/>
    </w:pPr>
    <w:rPr/>
  </w:style>
  <w:style w:type="paragraph" w:styleId="34">
    <w:name w:val="List Bullet 4"/>
    <w:basedOn w:val="Style29"/>
    <w:pPr>
      <w:spacing w:before="0" w:after="120"/>
      <w:ind w:left="1080" w:right="0" w:hanging="360"/>
    </w:pPr>
    <w:rPr/>
  </w:style>
  <w:style w:type="paragraph" w:styleId="35">
    <w:name w:val="List Continue 3"/>
    <w:basedOn w:val="Style29"/>
    <w:pPr>
      <w:spacing w:before="0" w:after="120"/>
      <w:ind w:left="1080" w:right="0" w:hanging="0"/>
    </w:pPr>
    <w:rPr/>
  </w:style>
  <w:style w:type="paragraph" w:styleId="36">
    <w:name w:val="箇条書き3終り"/>
    <w:basedOn w:val="Style29"/>
    <w:next w:val="34"/>
    <w:qFormat/>
    <w:pPr>
      <w:spacing w:before="0" w:after="240"/>
      <w:ind w:left="1080" w:right="0" w:hanging="360"/>
    </w:pPr>
    <w:rPr/>
  </w:style>
  <w:style w:type="paragraph" w:styleId="37">
    <w:name w:val="箇条書き3始め"/>
    <w:basedOn w:val="Style29"/>
    <w:next w:val="34"/>
    <w:qFormat/>
    <w:pPr>
      <w:spacing w:before="240" w:after="120"/>
      <w:ind w:left="1080" w:right="0" w:hanging="360"/>
    </w:pPr>
    <w:rPr/>
  </w:style>
  <w:style w:type="paragraph" w:styleId="43">
    <w:name w:val="List Bullet 5"/>
    <w:basedOn w:val="Style29"/>
    <w:pPr>
      <w:spacing w:before="0" w:after="120"/>
      <w:ind w:left="1440" w:right="0" w:hanging="360"/>
    </w:pPr>
    <w:rPr/>
  </w:style>
  <w:style w:type="paragraph" w:styleId="44">
    <w:name w:val="List Continue 4"/>
    <w:basedOn w:val="Style29"/>
    <w:pPr>
      <w:spacing w:before="0" w:after="120"/>
      <w:ind w:left="1440" w:right="0" w:hanging="0"/>
    </w:pPr>
    <w:rPr/>
  </w:style>
  <w:style w:type="paragraph" w:styleId="45">
    <w:name w:val="箇条書き4終り"/>
    <w:basedOn w:val="Style29"/>
    <w:next w:val="43"/>
    <w:qFormat/>
    <w:pPr>
      <w:spacing w:before="0" w:after="240"/>
      <w:ind w:left="1440" w:right="0" w:hanging="360"/>
    </w:pPr>
    <w:rPr/>
  </w:style>
  <w:style w:type="paragraph" w:styleId="46">
    <w:name w:val="箇条書き4始め"/>
    <w:basedOn w:val="Style29"/>
    <w:next w:val="43"/>
    <w:qFormat/>
    <w:pPr>
      <w:spacing w:before="240" w:after="120"/>
      <w:ind w:left="1440" w:right="0" w:hanging="360"/>
    </w:pPr>
    <w:rPr/>
  </w:style>
  <w:style w:type="paragraph" w:styleId="54">
    <w:name w:val="List Number"/>
    <w:basedOn w:val="Style29"/>
    <w:pPr>
      <w:spacing w:before="0" w:after="120"/>
      <w:ind w:left="1800" w:right="0" w:hanging="360"/>
    </w:pPr>
    <w:rPr/>
  </w:style>
  <w:style w:type="paragraph" w:styleId="55">
    <w:name w:val="List Continue 5"/>
    <w:basedOn w:val="Style29"/>
    <w:pPr>
      <w:spacing w:before="0" w:after="120"/>
      <w:ind w:left="1800" w:right="0" w:hanging="0"/>
    </w:pPr>
    <w:rPr/>
  </w:style>
  <w:style w:type="paragraph" w:styleId="56">
    <w:name w:val="箇条書き5終り"/>
    <w:basedOn w:val="Style29"/>
    <w:next w:val="54"/>
    <w:qFormat/>
    <w:pPr>
      <w:spacing w:before="0" w:after="240"/>
      <w:ind w:left="1800" w:right="0" w:hanging="360"/>
    </w:pPr>
    <w:rPr/>
  </w:style>
  <w:style w:type="paragraph" w:styleId="57">
    <w:name w:val="箇条書き5始め"/>
    <w:basedOn w:val="Style29"/>
    <w:next w:val="54"/>
    <w:qFormat/>
    <w:pPr>
      <w:spacing w:before="240" w:after="120"/>
      <w:ind w:left="1800" w:right="0" w:hanging="360"/>
    </w:pPr>
    <w:rPr/>
  </w:style>
  <w:style w:type="paragraph" w:styleId="112">
    <w:name w:val="List 3"/>
    <w:basedOn w:val="Style29"/>
    <w:pPr>
      <w:spacing w:before="0" w:after="120"/>
      <w:ind w:left="360" w:right="0" w:hanging="360"/>
    </w:pPr>
    <w:rPr/>
  </w:style>
  <w:style w:type="paragraph" w:styleId="113">
    <w:name w:val="番号付け 1 始め"/>
    <w:basedOn w:val="Style29"/>
    <w:next w:val="112"/>
    <w:qFormat/>
    <w:pPr>
      <w:spacing w:before="240" w:after="120"/>
      <w:ind w:left="360" w:right="0" w:hanging="360"/>
    </w:pPr>
    <w:rPr/>
  </w:style>
  <w:style w:type="paragraph" w:styleId="114">
    <w:name w:val="番号付け 1 終り"/>
    <w:basedOn w:val="Style29"/>
    <w:next w:val="112"/>
    <w:qFormat/>
    <w:pPr>
      <w:spacing w:before="0" w:after="240"/>
      <w:ind w:left="360" w:right="0" w:hanging="360"/>
    </w:pPr>
    <w:rPr/>
  </w:style>
  <w:style w:type="paragraph" w:styleId="115">
    <w:name w:val="番号付け 1 続き"/>
    <w:basedOn w:val="Style29"/>
    <w:qFormat/>
    <w:pPr>
      <w:spacing w:before="0" w:after="120"/>
      <w:ind w:left="360" w:right="0" w:hanging="0"/>
    </w:pPr>
    <w:rPr/>
  </w:style>
  <w:style w:type="paragraph" w:styleId="28">
    <w:name w:val="List Number 2"/>
    <w:basedOn w:val="Style29"/>
    <w:pPr>
      <w:spacing w:before="0" w:after="120"/>
      <w:ind w:left="720" w:right="0" w:hanging="360"/>
    </w:pPr>
    <w:rPr/>
  </w:style>
  <w:style w:type="paragraph" w:styleId="29">
    <w:name w:val="番号付け 2 始め"/>
    <w:basedOn w:val="Style29"/>
    <w:next w:val="28"/>
    <w:qFormat/>
    <w:pPr>
      <w:spacing w:before="240" w:after="120"/>
      <w:ind w:left="720" w:right="0" w:hanging="360"/>
    </w:pPr>
    <w:rPr/>
  </w:style>
  <w:style w:type="paragraph" w:styleId="210">
    <w:name w:val="番号付け 2 終り"/>
    <w:basedOn w:val="Style29"/>
    <w:next w:val="28"/>
    <w:qFormat/>
    <w:pPr>
      <w:spacing w:before="0" w:after="240"/>
      <w:ind w:left="720" w:right="0" w:hanging="360"/>
    </w:pPr>
    <w:rPr/>
  </w:style>
  <w:style w:type="paragraph" w:styleId="211">
    <w:name w:val="番号付け 2 続き"/>
    <w:basedOn w:val="Style29"/>
    <w:qFormat/>
    <w:pPr>
      <w:spacing w:before="0" w:after="120"/>
      <w:ind w:left="720" w:right="0" w:hanging="0"/>
    </w:pPr>
    <w:rPr/>
  </w:style>
  <w:style w:type="paragraph" w:styleId="38">
    <w:name w:val="List Number 3"/>
    <w:basedOn w:val="Style29"/>
    <w:pPr>
      <w:spacing w:before="0" w:after="120"/>
      <w:ind w:left="1080" w:right="0" w:hanging="360"/>
    </w:pPr>
    <w:rPr/>
  </w:style>
  <w:style w:type="paragraph" w:styleId="39">
    <w:name w:val="番号付け 3 始め"/>
    <w:basedOn w:val="Style29"/>
    <w:next w:val="38"/>
    <w:qFormat/>
    <w:pPr>
      <w:spacing w:before="240" w:after="120"/>
      <w:ind w:left="1080" w:right="0" w:hanging="360"/>
    </w:pPr>
    <w:rPr/>
  </w:style>
  <w:style w:type="paragraph" w:styleId="310">
    <w:name w:val="番号付け 3 終り"/>
    <w:basedOn w:val="Style29"/>
    <w:next w:val="38"/>
    <w:qFormat/>
    <w:pPr>
      <w:spacing w:before="0" w:after="240"/>
      <w:ind w:left="1080" w:right="0" w:hanging="360"/>
    </w:pPr>
    <w:rPr/>
  </w:style>
  <w:style w:type="paragraph" w:styleId="311">
    <w:name w:val="番号付け 3 続き"/>
    <w:basedOn w:val="Style29"/>
    <w:qFormat/>
    <w:pPr>
      <w:spacing w:before="0" w:after="120"/>
      <w:ind w:left="1080" w:right="0" w:hanging="0"/>
    </w:pPr>
    <w:rPr/>
  </w:style>
  <w:style w:type="paragraph" w:styleId="47">
    <w:name w:val="List Number 4"/>
    <w:basedOn w:val="Style29"/>
    <w:pPr>
      <w:spacing w:before="0" w:after="120"/>
      <w:ind w:left="1440" w:right="0" w:hanging="360"/>
    </w:pPr>
    <w:rPr/>
  </w:style>
  <w:style w:type="paragraph" w:styleId="48">
    <w:name w:val="番号付け 4 始め"/>
    <w:basedOn w:val="Style29"/>
    <w:next w:val="47"/>
    <w:qFormat/>
    <w:pPr>
      <w:spacing w:before="240" w:after="120"/>
      <w:ind w:left="1440" w:right="0" w:hanging="360"/>
    </w:pPr>
    <w:rPr/>
  </w:style>
  <w:style w:type="paragraph" w:styleId="49">
    <w:name w:val="番号付け 4 終り"/>
    <w:basedOn w:val="Style29"/>
    <w:next w:val="47"/>
    <w:qFormat/>
    <w:pPr>
      <w:spacing w:before="0" w:after="240"/>
      <w:ind w:left="1440" w:right="0" w:hanging="360"/>
    </w:pPr>
    <w:rPr/>
  </w:style>
  <w:style w:type="paragraph" w:styleId="410">
    <w:name w:val="番号付け 4 続き"/>
    <w:basedOn w:val="Style29"/>
    <w:qFormat/>
    <w:pPr>
      <w:spacing w:before="0" w:after="120"/>
      <w:ind w:left="1440" w:right="0" w:hanging="0"/>
    </w:pPr>
    <w:rPr/>
  </w:style>
  <w:style w:type="paragraph" w:styleId="58">
    <w:name w:val="List Number 5"/>
    <w:basedOn w:val="Style29"/>
    <w:pPr>
      <w:spacing w:before="0" w:after="120"/>
      <w:ind w:left="1800" w:right="0" w:hanging="360"/>
    </w:pPr>
    <w:rPr/>
  </w:style>
  <w:style w:type="paragraph" w:styleId="59">
    <w:name w:val="番号付け 5 始め"/>
    <w:basedOn w:val="Style29"/>
    <w:next w:val="58"/>
    <w:qFormat/>
    <w:pPr>
      <w:spacing w:before="240" w:after="120"/>
      <w:ind w:left="1800" w:right="0" w:hanging="360"/>
    </w:pPr>
    <w:rPr/>
  </w:style>
  <w:style w:type="paragraph" w:styleId="510">
    <w:name w:val="番号付け 5 終り"/>
    <w:basedOn w:val="Style29"/>
    <w:next w:val="58"/>
    <w:qFormat/>
    <w:pPr>
      <w:spacing w:before="0" w:after="240"/>
      <w:ind w:left="1800" w:right="0" w:hanging="360"/>
    </w:pPr>
    <w:rPr/>
  </w:style>
  <w:style w:type="paragraph" w:styleId="Style65">
    <w:name w:val="ぶら下げインデント"/>
    <w:basedOn w:val="Style28"/>
    <w:qFormat/>
    <w:pPr>
      <w:tabs>
        <w:tab w:val="clear" w:pos="720"/>
        <w:tab w:val="left" w:pos="0" w:leader="none"/>
      </w:tabs>
      <w:ind w:left="567" w:right="0" w:hanging="283"/>
    </w:pPr>
    <w:rPr/>
  </w:style>
  <w:style w:type="paragraph" w:styleId="Style66">
    <w:name w:val="Body Text Indent"/>
    <w:basedOn w:val="Style28"/>
    <w:pPr>
      <w:ind w:left="283" w:right="0" w:hanging="0"/>
    </w:pPr>
    <w:rPr/>
  </w:style>
  <w:style w:type="paragraph" w:styleId="Style67">
    <w:name w:val="Body Text First Indent"/>
    <w:basedOn w:val="Style28"/>
    <w:pPr>
      <w:ind w:left="0" w:right="0" w:firstLine="283"/>
    </w:pPr>
    <w:rPr/>
  </w:style>
  <w:style w:type="paragraph" w:styleId="Style68">
    <w:name w:val="Envelope Return"/>
    <w:basedOn w:val="Normal"/>
    <w:pPr>
      <w:tabs>
        <w:tab w:val="clear" w:pos="720"/>
        <w:tab w:val="right" w:pos="7850" w:leader="none"/>
      </w:tabs>
      <w:spacing w:before="0" w:after="567"/>
    </w:pPr>
    <w:rPr>
      <w:sz w:val="20"/>
    </w:rPr>
  </w:style>
  <w:style w:type="paragraph" w:styleId="Style69">
    <w:name w:val="Envelope Address"/>
    <w:basedOn w:val="Normal"/>
    <w:pPr>
      <w:spacing w:before="0" w:after="567"/>
    </w:pPr>
    <w:rPr>
      <w:sz w:val="2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photo-ac.com/" TargetMode="External"/><Relationship Id="rId3" Type="http://schemas.openxmlformats.org/officeDocument/2006/relationships/hyperlink" Target="https://www.ac-illust.com/" TargetMode="External"/><Relationship Id="rId4" Type="http://schemas.openxmlformats.org/officeDocument/2006/relationships/hyperlink" Target="https://www.jasrac.or.jp/users/event/index.html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LibreOffice/7.5.2.2$Windows_X86_64 LibreOffice_project/53bb9681a964705cf672590721dbc85eb4d0c3a2</Application>
  <AppVersion>15.0000</AppVersion>
  <Pages>4</Pages>
  <Words>1819</Words>
  <Characters>1976</Characters>
  <CharactersWithSpaces>1988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ja-JP</dc:language>
  <cp:lastModifiedBy/>
  <dcterms:modified xsi:type="dcterms:W3CDTF">2025-04-05T14:47:51Z</dcterms:modified>
  <cp:revision>2</cp:revision>
  <dc:subject/>
  <dc:title/>
</cp:coreProperties>
</file>